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24" w:rsidRDefault="00567C2B" w:rsidP="00345FDC">
      <w:pPr>
        <w:pStyle w:val="Tytu"/>
        <w:tabs>
          <w:tab w:val="left" w:pos="851"/>
        </w:tabs>
        <w:spacing w:line="600" w:lineRule="auto"/>
        <w:rPr>
          <w:b/>
          <w:bCs/>
          <w:color w:val="215868"/>
          <w:sz w:val="36"/>
          <w:szCs w:val="36"/>
        </w:rPr>
      </w:pPr>
      <w:r>
        <w:rPr>
          <w:b/>
          <w:bCs/>
          <w:color w:val="215868"/>
          <w:sz w:val="36"/>
          <w:szCs w:val="36"/>
        </w:rPr>
        <w:t>Procenty (%)</w:t>
      </w:r>
      <w:bookmarkStart w:id="0" w:name="_GoBack"/>
      <w:bookmarkEnd w:id="0"/>
    </w:p>
    <w:p w:rsidR="00930054" w:rsidRDefault="00DE4D29" w:rsidP="00DE4D29">
      <w:pPr>
        <w:ind w:left="709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Jeden procent (1%) pewnej liczby </w:t>
      </w:r>
      <w:r w:rsidR="0093005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„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a</w:t>
      </w:r>
      <w:r w:rsidR="0093005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”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(lub innej wielkości), to setna część tej liczby (wielkości), </w:t>
      </w:r>
    </w:p>
    <w:p w:rsidR="00930054" w:rsidRDefault="00DE4D29" w:rsidP="00DE4D29">
      <w:pPr>
        <w:ind w:left="709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co</w:t>
      </w:r>
      <w:r w:rsidR="0093005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 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 xml:space="preserve">oznaczymy 1% </w:t>
      </w:r>
      <w:r w:rsidR="0093005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„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a</w:t>
      </w:r>
      <w:r w:rsidR="00930054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”</w:t>
      </w: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.</w:t>
      </w:r>
    </w:p>
    <w:p w:rsidR="00D73D67" w:rsidRDefault="00D73D67" w:rsidP="00DE4D29">
      <w:pPr>
        <w:ind w:left="709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DE4D29" w:rsidRDefault="000633D8" w:rsidP="00930054">
      <w:pPr>
        <w:ind w:left="709"/>
        <w:jc w:val="center"/>
        <w:rPr>
          <w:lang w:eastAsia="pl-PL"/>
        </w:rPr>
      </w:pPr>
      <w:r w:rsidRPr="0034700F">
        <w:rPr>
          <w:rFonts w:ascii="Cambria" w:eastAsia="Times New Roman" w:hAnsi="Cambria" w:cs="Cambria"/>
          <w:noProof/>
          <w:color w:val="244061"/>
          <w:kern w:val="28"/>
          <w:position w:val="-18"/>
          <w:sz w:val="32"/>
          <w:szCs w:val="32"/>
          <w:highlight w:val="green"/>
          <w:lang w:eastAsia="pl-PL"/>
        </w:rPr>
        <w:object w:dxaOrig="19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63pt" o:ole="" o:bordertopcolor="this" o:borderleftcolor="this" o:borderbottomcolor="this" o:borderrightcolor="this" filled="t" fillcolor="yellow">
            <v:imagedata r:id="rId8" o:title=""/>
          </v:shape>
          <o:OLEObject Type="Embed" ProgID="Equation.3" ShapeID="_x0000_i1025" DrawAspect="Content" ObjectID="_1439558919" r:id="rId9"/>
        </w:object>
      </w:r>
      <w:r w:rsidR="00930054"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 xml:space="preserve">          </w:t>
      </w:r>
      <w:r w:rsidR="00930054" w:rsidRPr="00930054">
        <w:rPr>
          <w:rFonts w:ascii="Cambria" w:eastAsia="Times New Roman" w:hAnsi="Cambria" w:cs="Cambria"/>
          <w:noProof/>
          <w:color w:val="244061"/>
          <w:kern w:val="28"/>
          <w:position w:val="-18"/>
          <w:sz w:val="32"/>
          <w:szCs w:val="32"/>
          <w:lang w:eastAsia="pl-PL"/>
        </w:rPr>
        <w:object w:dxaOrig="1920" w:dyaOrig="460">
          <v:shape id="_x0000_i1026" type="#_x0000_t75" style="width:261pt;height:63pt" o:ole="" o:bordertopcolor="this" o:borderleftcolor="this" o:borderbottomcolor="this" o:borderrightcolor="this" filled="t" fillcolor="yellow">
            <v:imagedata r:id="rId10" o:title=""/>
          </v:shape>
          <o:OLEObject Type="Embed" ProgID="Equation.3" ShapeID="_x0000_i1026" DrawAspect="Content" ObjectID="_1439558920" r:id="rId11"/>
        </w:object>
      </w:r>
    </w:p>
    <w:p w:rsidR="00DE4D29" w:rsidRPr="00DE4D29" w:rsidRDefault="00DE4D29" w:rsidP="00D73D67">
      <w:pPr>
        <w:tabs>
          <w:tab w:val="left" w:pos="3097"/>
        </w:tabs>
        <w:rPr>
          <w:lang w:eastAsia="pl-PL"/>
        </w:rPr>
      </w:pPr>
      <w:r>
        <w:rPr>
          <w:lang w:eastAsia="pl-PL"/>
        </w:rPr>
        <w:tab/>
      </w:r>
    </w:p>
    <w:p w:rsidR="00D73D67" w:rsidRDefault="00930054" w:rsidP="00D73D67">
      <w:pPr>
        <w:jc w:val="center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Jeżeli liczba „b” stanowi p% liczby „a”, to</w:t>
      </w:r>
      <w:r w:rsidR="00D73D67"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  <w:t>:</w:t>
      </w:r>
    </w:p>
    <w:p w:rsidR="00D73D67" w:rsidRDefault="00D73D67" w:rsidP="00D73D67">
      <w:pPr>
        <w:jc w:val="center"/>
        <w:rPr>
          <w:rFonts w:ascii="Cambria" w:eastAsia="Times New Roman" w:hAnsi="Cambria" w:cs="Cambria"/>
          <w:noProof/>
          <w:color w:val="215868"/>
          <w:kern w:val="28"/>
          <w:sz w:val="32"/>
          <w:szCs w:val="32"/>
          <w:lang w:eastAsia="pl-PL"/>
        </w:rPr>
      </w:pPr>
    </w:p>
    <w:p w:rsidR="00DE4D29" w:rsidRDefault="00D73D67" w:rsidP="00D73D67">
      <w:pPr>
        <w:jc w:val="center"/>
        <w:rPr>
          <w:lang w:eastAsia="pl-PL"/>
        </w:rPr>
      </w:pPr>
      <w:r w:rsidRPr="00D73D67">
        <w:rPr>
          <w:rFonts w:ascii="Cambria" w:eastAsia="Times New Roman" w:hAnsi="Cambria" w:cs="Cambria"/>
          <w:noProof/>
          <w:color w:val="244061"/>
          <w:kern w:val="28"/>
          <w:position w:val="-18"/>
          <w:sz w:val="32"/>
          <w:szCs w:val="32"/>
          <w:lang w:eastAsia="pl-PL"/>
        </w:rPr>
        <w:object w:dxaOrig="639" w:dyaOrig="460">
          <v:shape id="_x0000_i1027" type="#_x0000_t75" style="width:87pt;height:63pt" o:ole="" filled="t" fillcolor="yellow">
            <v:imagedata r:id="rId12" o:title=""/>
          </v:shape>
          <o:OLEObject Type="Embed" ProgID="Equation.3" ShapeID="_x0000_i1027" DrawAspect="Content" ObjectID="_1439558921" r:id="rId13"/>
        </w:object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 w:rsidRPr="00D73D67">
        <w:rPr>
          <w:rFonts w:ascii="Cambria" w:eastAsia="Times New Roman" w:hAnsi="Cambria" w:cs="Cambria"/>
          <w:noProof/>
          <w:color w:val="244061"/>
          <w:kern w:val="28"/>
          <w:position w:val="-18"/>
          <w:sz w:val="32"/>
          <w:szCs w:val="32"/>
          <w:lang w:eastAsia="pl-PL"/>
        </w:rPr>
        <w:object w:dxaOrig="760" w:dyaOrig="460">
          <v:shape id="_x0000_i1028" type="#_x0000_t75" style="width:103.5pt;height:63pt" o:ole="" filled="t" fillcolor="yellow">
            <v:imagedata r:id="rId14" o:title=""/>
          </v:shape>
          <o:OLEObject Type="Embed" ProgID="Equation.3" ShapeID="_x0000_i1028" DrawAspect="Content" ObjectID="_1439558922" r:id="rId15"/>
        </w:object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 w:rsidRPr="00D73D67">
        <w:rPr>
          <w:rFonts w:ascii="Cambria" w:eastAsia="Times New Roman" w:hAnsi="Cambria" w:cs="Cambria"/>
          <w:noProof/>
          <w:color w:val="244061"/>
          <w:kern w:val="28"/>
          <w:position w:val="-18"/>
          <w:sz w:val="32"/>
          <w:szCs w:val="32"/>
          <w:lang w:eastAsia="pl-PL"/>
        </w:rPr>
        <w:object w:dxaOrig="760" w:dyaOrig="460">
          <v:shape id="_x0000_i1029" type="#_x0000_t75" style="width:103.5pt;height:63pt" o:ole="" filled="t" fillcolor="yellow">
            <v:imagedata r:id="rId16" o:title=""/>
          </v:shape>
          <o:OLEObject Type="Embed" ProgID="Equation.3" ShapeID="_x0000_i1029" DrawAspect="Content" ObjectID="_1439558923" r:id="rId17"/>
        </w:object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>
        <w:rPr>
          <w:rFonts w:ascii="Cambria" w:eastAsia="Times New Roman" w:hAnsi="Cambria" w:cs="Cambria"/>
          <w:noProof/>
          <w:color w:val="244061"/>
          <w:kern w:val="28"/>
          <w:sz w:val="32"/>
          <w:szCs w:val="32"/>
          <w:lang w:eastAsia="pl-PL"/>
        </w:rPr>
        <w:tab/>
      </w:r>
      <w:r w:rsidRPr="00D73D67">
        <w:rPr>
          <w:rFonts w:ascii="Cambria" w:eastAsia="Times New Roman" w:hAnsi="Cambria" w:cs="Cambria"/>
          <w:noProof/>
          <w:color w:val="244061"/>
          <w:kern w:val="28"/>
          <w:position w:val="-20"/>
          <w:sz w:val="32"/>
          <w:szCs w:val="32"/>
          <w:lang w:eastAsia="pl-PL"/>
        </w:rPr>
        <w:object w:dxaOrig="740" w:dyaOrig="480">
          <v:shape id="_x0000_i1030" type="#_x0000_t75" style="width:100.5pt;height:66pt" o:ole="" filled="t" fillcolor="yellow">
            <v:imagedata r:id="rId18" o:title=""/>
          </v:shape>
          <o:OLEObject Type="Embed" ProgID="Equation.3" ShapeID="_x0000_i1030" DrawAspect="Content" ObjectID="_1439558924" r:id="rId19"/>
        </w:object>
      </w:r>
    </w:p>
    <w:p w:rsidR="007B5724" w:rsidRPr="00DE4D29" w:rsidRDefault="00DE4D29" w:rsidP="00DE4D29">
      <w:pPr>
        <w:tabs>
          <w:tab w:val="left" w:pos="6480"/>
        </w:tabs>
        <w:rPr>
          <w:lang w:eastAsia="pl-PL"/>
        </w:rPr>
      </w:pPr>
      <w:r>
        <w:rPr>
          <w:lang w:eastAsia="pl-PL"/>
        </w:rPr>
        <w:tab/>
      </w:r>
    </w:p>
    <w:sectPr w:rsidR="007B5724" w:rsidRPr="00DE4D29" w:rsidSect="00DE4D29">
      <w:headerReference w:type="default" r:id="rId20"/>
      <w:pgSz w:w="16839" w:h="11907" w:orient="landscape" w:code="9"/>
      <w:pgMar w:top="1236" w:right="851" w:bottom="992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33D" w:rsidRDefault="0054733D">
      <w:pPr>
        <w:spacing w:after="0" w:line="240" w:lineRule="auto"/>
      </w:pPr>
      <w:r>
        <w:separator/>
      </w:r>
    </w:p>
  </w:endnote>
  <w:endnote w:type="continuationSeparator" w:id="0">
    <w:p w:rsidR="0054733D" w:rsidRDefault="0054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33D" w:rsidRDefault="0054733D">
      <w:pPr>
        <w:spacing w:after="0" w:line="240" w:lineRule="auto"/>
      </w:pPr>
      <w:r>
        <w:separator/>
      </w:r>
    </w:p>
  </w:footnote>
  <w:footnote w:type="continuationSeparator" w:id="0">
    <w:p w:rsidR="0054733D" w:rsidRDefault="0054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82" w:rsidRDefault="0054733D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95" o:spid="_x0000_s2049" type="#_x0000_t202" style="position:absolute;margin-left:796.2pt;margin-top:20.95pt;width:32.25pt;height:522pt;z-index:1;visibility:visible;mso-position-horizontal-relative:page;mso-position-vertical-relative:page" filled="f" fillcolor="#666" stroked="f" strokeweight=".5pt">
          <v:path arrowok="t"/>
          <v:textbox style="layout-flow:vertical;mso-layout-flow-alt:bottom-to-top;mso-next-textbox:#Pole tekstowe 395">
            <w:txbxContent>
              <w:p w:rsidR="00125E82" w:rsidRPr="002C4363" w:rsidRDefault="00DE4D29">
                <w:pPr>
                  <w:jc w:val="center"/>
                  <w:rPr>
                    <w:color w:val="FFFFFF"/>
                  </w:rPr>
                </w:pPr>
                <w:r>
                  <w:rPr>
                    <w:rFonts w:ascii="Times New Roman" w:hAnsi="Times New Roman" w:cs="Times New Roman"/>
                    <w:color w:val="FFFFFF"/>
                    <w:sz w:val="24"/>
                    <w:szCs w:val="24"/>
                  </w:rPr>
                  <w:t>Procenty</w:t>
                </w:r>
                <w:r w:rsidR="00125E82" w:rsidRPr="00450286">
                  <w:rPr>
                    <w:color w:val="FFFFFF"/>
                  </w:rPr>
                  <w:t xml:space="preserve"> </w:t>
                </w:r>
                <w:r w:rsidR="00125E82" w:rsidRPr="005E12F5">
                  <w:rPr>
                    <w:rFonts w:ascii="Times New Roman" w:hAnsi="Times New Roman" w:cs="Times New Roman"/>
                    <w:sz w:val="24"/>
                    <w:szCs w:val="24"/>
                  </w:rPr>
                  <w:t>III etap edukacyjny</w:t>
                </w:r>
              </w:p>
              <w:p w:rsidR="00125E82" w:rsidRPr="002C4363" w:rsidRDefault="00125E82">
                <w:pPr>
                  <w:jc w:val="center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rect id="Prostokąt 4" o:spid="_x0000_s2050" style="position:absolute;margin-left:789.5pt;margin-top:-2.5pt;width:53.6pt;height:841.95pt;z-index:-1;visibility:visible;mso-position-horizontal-relative:page;mso-position-vertical-relative:page;v-text-anchor:middle" fillcolor="#413253" strokecolor="#795d9b">
          <v:fill color2="#775c99" rotate="t" angle="180" colors="0 #5d417e;52429f #7b58a6;1 #7b57a8" focus="100%" type="gradient">
            <o:fill v:ext="view" type="gradientUnscaled"/>
          </v:fill>
          <v:shadow on="t" color="black" opacity="22937f" origin=",.5" offset="0,.63889mm"/>
          <v:path arrowok="t"/>
          <v:textbox style="mso-next-textbox:#Prostokąt 4">
            <w:txbxContent>
              <w:p w:rsidR="00125E82" w:rsidRDefault="00125E82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304DD"/>
    <w:multiLevelType w:val="multilevel"/>
    <w:tmpl w:val="8ACAC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AD74C2"/>
    <w:multiLevelType w:val="hybridMultilevel"/>
    <w:tmpl w:val="098CBA54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24A66"/>
    <w:multiLevelType w:val="hybridMultilevel"/>
    <w:tmpl w:val="E5C8C9B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4270D76"/>
    <w:multiLevelType w:val="hybridMultilevel"/>
    <w:tmpl w:val="19A0528A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7501727"/>
    <w:multiLevelType w:val="multilevel"/>
    <w:tmpl w:val="D6285E98"/>
    <w:lvl w:ilvl="0">
      <w:start w:val="1"/>
      <w:numFmt w:val="lowerLetter"/>
      <w:lvlText w:val="%1) 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A27D3D"/>
    <w:multiLevelType w:val="hybridMultilevel"/>
    <w:tmpl w:val="AEF685DC"/>
    <w:lvl w:ilvl="0" w:tplc="01DE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080"/>
        </w:tabs>
        <w:ind w:left="108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591E26"/>
    <w:multiLevelType w:val="hybridMultilevel"/>
    <w:tmpl w:val="88EE935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9F30D3"/>
    <w:multiLevelType w:val="hybridMultilevel"/>
    <w:tmpl w:val="76D2FCAE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866"/>
        </w:tabs>
        <w:ind w:left="1866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0112A48"/>
    <w:multiLevelType w:val="hybridMultilevel"/>
    <w:tmpl w:val="6F3264E0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F42AA1"/>
    <w:multiLevelType w:val="multilevel"/>
    <w:tmpl w:val="96E2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A428BE"/>
    <w:multiLevelType w:val="hybridMultilevel"/>
    <w:tmpl w:val="C4241644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A529A8"/>
    <w:multiLevelType w:val="multilevel"/>
    <w:tmpl w:val="C3366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B77B65"/>
    <w:multiLevelType w:val="hybridMultilevel"/>
    <w:tmpl w:val="19A05FFA"/>
    <w:lvl w:ilvl="0" w:tplc="4906E9A6">
      <w:start w:val="3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eastAsia="Times New Roman" w:hAnsi="Symbol" w:hint="default"/>
        <w:color w:val="215868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8">
    <w:nsid w:val="49046F24"/>
    <w:multiLevelType w:val="hybridMultilevel"/>
    <w:tmpl w:val="93C4557C"/>
    <w:lvl w:ilvl="0" w:tplc="F2F2B7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4D5C7E29"/>
    <w:multiLevelType w:val="hybridMultilevel"/>
    <w:tmpl w:val="68749408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b/>
        <w:bCs/>
        <w:i w:val="0"/>
        <w:iCs w:val="0"/>
        <w:color w:val="auto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AB4075"/>
    <w:multiLevelType w:val="hybridMultilevel"/>
    <w:tmpl w:val="04DA6C5C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6A05FD"/>
    <w:multiLevelType w:val="hybridMultilevel"/>
    <w:tmpl w:val="CC069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B4683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717A8"/>
    <w:multiLevelType w:val="multilevel"/>
    <w:tmpl w:val="FE860F3A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1E96294"/>
    <w:multiLevelType w:val="hybridMultilevel"/>
    <w:tmpl w:val="72E8CA7A"/>
    <w:lvl w:ilvl="0" w:tplc="26F02EB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4902509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C62E2"/>
    <w:multiLevelType w:val="hybridMultilevel"/>
    <w:tmpl w:val="406E38CA"/>
    <w:lvl w:ilvl="0" w:tplc="26F02EB4">
      <w:start w:val="1"/>
      <w:numFmt w:val="lowerLetter"/>
      <w:lvlText w:val="%1)"/>
      <w:lvlJc w:val="left"/>
      <w:pPr>
        <w:ind w:left="199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718" w:hanging="360"/>
      </w:pPr>
    </w:lvl>
    <w:lvl w:ilvl="2" w:tplc="0415001B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7">
    <w:nsid w:val="785B0844"/>
    <w:multiLevelType w:val="hybridMultilevel"/>
    <w:tmpl w:val="8B7695D0"/>
    <w:lvl w:ilvl="0" w:tplc="7BC0DA86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1" w:tplc="26F02EB4">
      <w:start w:val="1"/>
      <w:numFmt w:val="lowerLetter"/>
      <w:lvlText w:val="%2)"/>
      <w:lvlJc w:val="left"/>
      <w:pPr>
        <w:ind w:left="1866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E7E7F11"/>
    <w:multiLevelType w:val="hybridMultilevel"/>
    <w:tmpl w:val="E7DA2760"/>
    <w:lvl w:ilvl="0" w:tplc="7BC0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7030A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4"/>
  </w:num>
  <w:num w:numId="29">
    <w:abstractNumId w:val="13"/>
  </w:num>
  <w:num w:numId="30">
    <w:abstractNumId w:val="27"/>
  </w:num>
  <w:num w:numId="31">
    <w:abstractNumId w:val="20"/>
  </w:num>
  <w:num w:numId="32">
    <w:abstractNumId w:val="7"/>
  </w:num>
  <w:num w:numId="33">
    <w:abstractNumId w:val="8"/>
  </w:num>
  <w:num w:numId="34">
    <w:abstractNumId w:val="21"/>
  </w:num>
  <w:num w:numId="35">
    <w:abstractNumId w:val="18"/>
  </w:num>
  <w:num w:numId="36">
    <w:abstractNumId w:val="23"/>
  </w:num>
  <w:num w:numId="37">
    <w:abstractNumId w:val="15"/>
  </w:num>
  <w:num w:numId="38">
    <w:abstractNumId w:val="14"/>
  </w:num>
  <w:num w:numId="39">
    <w:abstractNumId w:val="17"/>
  </w:num>
  <w:num w:numId="40">
    <w:abstractNumId w:val="19"/>
  </w:num>
  <w:num w:numId="41">
    <w:abstractNumId w:val="5"/>
  </w:num>
  <w:num w:numId="42">
    <w:abstractNumId w:val="10"/>
  </w:num>
  <w:num w:numId="43">
    <w:abstractNumId w:val="9"/>
  </w:num>
  <w:num w:numId="44">
    <w:abstractNumId w:val="16"/>
  </w:num>
  <w:num w:numId="45">
    <w:abstractNumId w:val="6"/>
  </w:num>
  <w:num w:numId="46">
    <w:abstractNumId w:val="11"/>
  </w:num>
  <w:num w:numId="47">
    <w:abstractNumId w:val="2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/>
  <w:doNotTrackMoves/>
  <w:defaultTabStop w:val="709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BB7"/>
    <w:rsid w:val="00060DF6"/>
    <w:rsid w:val="00061311"/>
    <w:rsid w:val="000633D8"/>
    <w:rsid w:val="00065FE4"/>
    <w:rsid w:val="00071C70"/>
    <w:rsid w:val="00076A0C"/>
    <w:rsid w:val="00090ACE"/>
    <w:rsid w:val="000971A1"/>
    <w:rsid w:val="000A0867"/>
    <w:rsid w:val="000A2600"/>
    <w:rsid w:val="000C1691"/>
    <w:rsid w:val="000C3545"/>
    <w:rsid w:val="000D10B5"/>
    <w:rsid w:val="000D1D6A"/>
    <w:rsid w:val="000E4DE2"/>
    <w:rsid w:val="000E7550"/>
    <w:rsid w:val="001051BC"/>
    <w:rsid w:val="00106941"/>
    <w:rsid w:val="00106FC8"/>
    <w:rsid w:val="001160C8"/>
    <w:rsid w:val="00125E82"/>
    <w:rsid w:val="00135A05"/>
    <w:rsid w:val="00135A7A"/>
    <w:rsid w:val="001400E4"/>
    <w:rsid w:val="00151D1C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F0A36"/>
    <w:rsid w:val="00200894"/>
    <w:rsid w:val="002011E6"/>
    <w:rsid w:val="002152B5"/>
    <w:rsid w:val="00216359"/>
    <w:rsid w:val="00224DC6"/>
    <w:rsid w:val="00231F5F"/>
    <w:rsid w:val="00237873"/>
    <w:rsid w:val="002411EC"/>
    <w:rsid w:val="00241DB3"/>
    <w:rsid w:val="00254E25"/>
    <w:rsid w:val="00267346"/>
    <w:rsid w:val="00272A30"/>
    <w:rsid w:val="00282A47"/>
    <w:rsid w:val="002843F1"/>
    <w:rsid w:val="00290543"/>
    <w:rsid w:val="002957F1"/>
    <w:rsid w:val="002B424A"/>
    <w:rsid w:val="002B65A3"/>
    <w:rsid w:val="002C2BC9"/>
    <w:rsid w:val="002C4363"/>
    <w:rsid w:val="002E7CAF"/>
    <w:rsid w:val="003012F8"/>
    <w:rsid w:val="00306734"/>
    <w:rsid w:val="00313C00"/>
    <w:rsid w:val="00313C77"/>
    <w:rsid w:val="00322D94"/>
    <w:rsid w:val="003245E6"/>
    <w:rsid w:val="00335D2A"/>
    <w:rsid w:val="003367CA"/>
    <w:rsid w:val="00345FDC"/>
    <w:rsid w:val="0034678F"/>
    <w:rsid w:val="0034700F"/>
    <w:rsid w:val="0034721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515A"/>
    <w:rsid w:val="00386D66"/>
    <w:rsid w:val="00391A6E"/>
    <w:rsid w:val="003B51C4"/>
    <w:rsid w:val="003C2150"/>
    <w:rsid w:val="003C4F7E"/>
    <w:rsid w:val="003C50D3"/>
    <w:rsid w:val="003F08BD"/>
    <w:rsid w:val="003F6AB7"/>
    <w:rsid w:val="00432372"/>
    <w:rsid w:val="0043523E"/>
    <w:rsid w:val="00440514"/>
    <w:rsid w:val="00445235"/>
    <w:rsid w:val="00450286"/>
    <w:rsid w:val="00456B46"/>
    <w:rsid w:val="00483427"/>
    <w:rsid w:val="0048674D"/>
    <w:rsid w:val="00494865"/>
    <w:rsid w:val="00495CF1"/>
    <w:rsid w:val="004D3BBC"/>
    <w:rsid w:val="004E612C"/>
    <w:rsid w:val="004F52E4"/>
    <w:rsid w:val="00524E3C"/>
    <w:rsid w:val="00525657"/>
    <w:rsid w:val="00526002"/>
    <w:rsid w:val="00533D49"/>
    <w:rsid w:val="00541E77"/>
    <w:rsid w:val="0054733D"/>
    <w:rsid w:val="00567C2B"/>
    <w:rsid w:val="00567D35"/>
    <w:rsid w:val="00570148"/>
    <w:rsid w:val="00573FD3"/>
    <w:rsid w:val="00575CD5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C416C"/>
    <w:rsid w:val="005D1E81"/>
    <w:rsid w:val="005E12F5"/>
    <w:rsid w:val="005E1805"/>
    <w:rsid w:val="005E31C7"/>
    <w:rsid w:val="005E5D03"/>
    <w:rsid w:val="00602A02"/>
    <w:rsid w:val="006055F4"/>
    <w:rsid w:val="00612CAF"/>
    <w:rsid w:val="006369DA"/>
    <w:rsid w:val="00637734"/>
    <w:rsid w:val="00645147"/>
    <w:rsid w:val="00656333"/>
    <w:rsid w:val="0066326B"/>
    <w:rsid w:val="006646CA"/>
    <w:rsid w:val="00670B64"/>
    <w:rsid w:val="00674085"/>
    <w:rsid w:val="006C3566"/>
    <w:rsid w:val="006D2DF9"/>
    <w:rsid w:val="006D3270"/>
    <w:rsid w:val="006E6451"/>
    <w:rsid w:val="006E725A"/>
    <w:rsid w:val="006F0410"/>
    <w:rsid w:val="006F45E2"/>
    <w:rsid w:val="006F542C"/>
    <w:rsid w:val="006F7F39"/>
    <w:rsid w:val="0070112E"/>
    <w:rsid w:val="00710464"/>
    <w:rsid w:val="007137D8"/>
    <w:rsid w:val="0071782E"/>
    <w:rsid w:val="0072290E"/>
    <w:rsid w:val="00723E7A"/>
    <w:rsid w:val="00730A29"/>
    <w:rsid w:val="00737AC9"/>
    <w:rsid w:val="007404D3"/>
    <w:rsid w:val="00744622"/>
    <w:rsid w:val="007463D2"/>
    <w:rsid w:val="00784236"/>
    <w:rsid w:val="00786B2F"/>
    <w:rsid w:val="007A1EF6"/>
    <w:rsid w:val="007A5143"/>
    <w:rsid w:val="007B4978"/>
    <w:rsid w:val="007B5724"/>
    <w:rsid w:val="007D0166"/>
    <w:rsid w:val="007F6E27"/>
    <w:rsid w:val="007F7E19"/>
    <w:rsid w:val="00815B14"/>
    <w:rsid w:val="00822FD0"/>
    <w:rsid w:val="00843353"/>
    <w:rsid w:val="00850ED2"/>
    <w:rsid w:val="0086594A"/>
    <w:rsid w:val="0087262D"/>
    <w:rsid w:val="00875826"/>
    <w:rsid w:val="0087658B"/>
    <w:rsid w:val="00886633"/>
    <w:rsid w:val="00887792"/>
    <w:rsid w:val="008A2553"/>
    <w:rsid w:val="008A7D0B"/>
    <w:rsid w:val="008C3BDB"/>
    <w:rsid w:val="008D3515"/>
    <w:rsid w:val="008D49EE"/>
    <w:rsid w:val="008E0E29"/>
    <w:rsid w:val="008E3144"/>
    <w:rsid w:val="008F2AF5"/>
    <w:rsid w:val="008F4C0F"/>
    <w:rsid w:val="008F7EA5"/>
    <w:rsid w:val="00911D3A"/>
    <w:rsid w:val="0092452D"/>
    <w:rsid w:val="00930054"/>
    <w:rsid w:val="00937563"/>
    <w:rsid w:val="00942478"/>
    <w:rsid w:val="009554A9"/>
    <w:rsid w:val="0095731E"/>
    <w:rsid w:val="00961005"/>
    <w:rsid w:val="00965137"/>
    <w:rsid w:val="00986499"/>
    <w:rsid w:val="0099276A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C2EA2"/>
    <w:rsid w:val="009D1405"/>
    <w:rsid w:val="009D7510"/>
    <w:rsid w:val="009E4734"/>
    <w:rsid w:val="009F3172"/>
    <w:rsid w:val="009F608D"/>
    <w:rsid w:val="009F6C8B"/>
    <w:rsid w:val="009F7BAA"/>
    <w:rsid w:val="00A0761B"/>
    <w:rsid w:val="00A10120"/>
    <w:rsid w:val="00A105F4"/>
    <w:rsid w:val="00A34B26"/>
    <w:rsid w:val="00A427B3"/>
    <w:rsid w:val="00A43652"/>
    <w:rsid w:val="00A45772"/>
    <w:rsid w:val="00A65BF4"/>
    <w:rsid w:val="00A70E60"/>
    <w:rsid w:val="00A8324F"/>
    <w:rsid w:val="00A851AE"/>
    <w:rsid w:val="00A94B7C"/>
    <w:rsid w:val="00A966BE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22A1"/>
    <w:rsid w:val="00B67C58"/>
    <w:rsid w:val="00B725F1"/>
    <w:rsid w:val="00B76FB4"/>
    <w:rsid w:val="00B77A38"/>
    <w:rsid w:val="00B80411"/>
    <w:rsid w:val="00B96B00"/>
    <w:rsid w:val="00BB740B"/>
    <w:rsid w:val="00BC3506"/>
    <w:rsid w:val="00BD704E"/>
    <w:rsid w:val="00BE37E4"/>
    <w:rsid w:val="00BE75CE"/>
    <w:rsid w:val="00C123B1"/>
    <w:rsid w:val="00C34D7F"/>
    <w:rsid w:val="00C4260D"/>
    <w:rsid w:val="00C47867"/>
    <w:rsid w:val="00C56F1F"/>
    <w:rsid w:val="00C62EB0"/>
    <w:rsid w:val="00C73231"/>
    <w:rsid w:val="00C73DB8"/>
    <w:rsid w:val="00C75285"/>
    <w:rsid w:val="00C86A10"/>
    <w:rsid w:val="00CA60E8"/>
    <w:rsid w:val="00CC4027"/>
    <w:rsid w:val="00CC73F3"/>
    <w:rsid w:val="00CD4929"/>
    <w:rsid w:val="00CD6123"/>
    <w:rsid w:val="00CE5144"/>
    <w:rsid w:val="00CE577E"/>
    <w:rsid w:val="00D00048"/>
    <w:rsid w:val="00D10DA6"/>
    <w:rsid w:val="00D21E13"/>
    <w:rsid w:val="00D237C0"/>
    <w:rsid w:val="00D24FA6"/>
    <w:rsid w:val="00D31626"/>
    <w:rsid w:val="00D32477"/>
    <w:rsid w:val="00D3383F"/>
    <w:rsid w:val="00D36EC9"/>
    <w:rsid w:val="00D41A2C"/>
    <w:rsid w:val="00D457B7"/>
    <w:rsid w:val="00D464CB"/>
    <w:rsid w:val="00D469F5"/>
    <w:rsid w:val="00D51992"/>
    <w:rsid w:val="00D61106"/>
    <w:rsid w:val="00D61385"/>
    <w:rsid w:val="00D623FB"/>
    <w:rsid w:val="00D62D67"/>
    <w:rsid w:val="00D639F5"/>
    <w:rsid w:val="00D6553D"/>
    <w:rsid w:val="00D73D67"/>
    <w:rsid w:val="00D75403"/>
    <w:rsid w:val="00D90B1D"/>
    <w:rsid w:val="00D91B3A"/>
    <w:rsid w:val="00D966CE"/>
    <w:rsid w:val="00DA1DCA"/>
    <w:rsid w:val="00DB718D"/>
    <w:rsid w:val="00DC28F1"/>
    <w:rsid w:val="00DC544E"/>
    <w:rsid w:val="00DE4D29"/>
    <w:rsid w:val="00DF0D08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76032"/>
    <w:rsid w:val="00E8227F"/>
    <w:rsid w:val="00EA25A3"/>
    <w:rsid w:val="00EC015C"/>
    <w:rsid w:val="00EC4C37"/>
    <w:rsid w:val="00EC6BF1"/>
    <w:rsid w:val="00ED65FA"/>
    <w:rsid w:val="00EE2B0C"/>
    <w:rsid w:val="00EF6334"/>
    <w:rsid w:val="00F13A03"/>
    <w:rsid w:val="00F42F1F"/>
    <w:rsid w:val="00F45D0A"/>
    <w:rsid w:val="00F53D26"/>
    <w:rsid w:val="00F541B2"/>
    <w:rsid w:val="00F6262A"/>
    <w:rsid w:val="00F65C84"/>
    <w:rsid w:val="00F93220"/>
    <w:rsid w:val="00FA3D50"/>
    <w:rsid w:val="00FC3E79"/>
    <w:rsid w:val="00FC485E"/>
    <w:rsid w:val="00FE23C4"/>
    <w:rsid w:val="00FF1EE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2CC054E2-AECE-4EC9-93C7-C927255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51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0148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0148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70148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0148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0148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0148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0148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0148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0148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70148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570148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570148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570148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570148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570148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570148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570148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570148"/>
    <w:rPr>
      <w:b/>
      <w:bCs/>
    </w:rPr>
  </w:style>
  <w:style w:type="character" w:styleId="Uwydatnienie">
    <w:name w:val="Emphasis"/>
    <w:uiPriority w:val="99"/>
    <w:qFormat/>
    <w:rsid w:val="00570148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570148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570148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570148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570148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570148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570148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570148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0148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570148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57014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570148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70148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570148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70148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570148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570148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570148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570148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570148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570148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570148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570148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570148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570148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570148"/>
    <w:rPr>
      <w:color w:val="000000"/>
      <w:u w:val="single"/>
    </w:rPr>
  </w:style>
  <w:style w:type="character" w:styleId="Tytuksiki">
    <w:name w:val="Book Title"/>
    <w:uiPriority w:val="99"/>
    <w:qFormat/>
    <w:rsid w:val="00570148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570148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570148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570148"/>
    <w:rPr>
      <w:i/>
      <w:iCs/>
      <w:color w:val="000000"/>
    </w:rPr>
  </w:style>
  <w:style w:type="character" w:styleId="Odwoaniedelikatne">
    <w:name w:val="Subtle Reference"/>
    <w:uiPriority w:val="99"/>
    <w:qFormat/>
    <w:rsid w:val="00570148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570148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570148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570148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570148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570148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570148"/>
    <w:pPr>
      <w:numPr>
        <w:ilvl w:val="1"/>
      </w:numPr>
      <w:spacing w:line="264" w:lineRule="auto"/>
    </w:pPr>
    <w:rPr>
      <w:rFonts w:eastAsia="Times New Roman"/>
      <w:color w:val="000000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rsid w:val="00570148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570148"/>
    <w:rPr>
      <w:color w:val="000000"/>
      <w:sz w:val="20"/>
      <w:szCs w:val="20"/>
    </w:rPr>
  </w:style>
  <w:style w:type="character" w:styleId="Tekstzastpczy">
    <w:name w:val="Placeholder Text"/>
    <w:uiPriority w:val="99"/>
    <w:rsid w:val="00570148"/>
    <w:rPr>
      <w:color w:val="808080"/>
    </w:rPr>
  </w:style>
  <w:style w:type="paragraph" w:styleId="Podpis">
    <w:name w:val="Signature"/>
    <w:basedOn w:val="Normalny"/>
    <w:link w:val="PodpisZnak"/>
    <w:uiPriority w:val="99"/>
    <w:rsid w:val="00570148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570148"/>
    <w:rPr>
      <w:color w:val="000000"/>
      <w:sz w:val="20"/>
      <w:szCs w:val="20"/>
    </w:rPr>
  </w:style>
  <w:style w:type="table" w:customStyle="1" w:styleId="Styl6">
    <w:name w:val="Styl 6"/>
    <w:uiPriority w:val="99"/>
    <w:rsid w:val="00570148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570148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570148"/>
  </w:style>
  <w:style w:type="paragraph" w:styleId="Akapitzlist">
    <w:name w:val="List Paragraph"/>
    <w:basedOn w:val="Normalny"/>
    <w:uiPriority w:val="99"/>
    <w:qFormat/>
    <w:rsid w:val="00570148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570148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570148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570148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99"/>
    <w:rsid w:val="002411EC"/>
    <w:rPr>
      <w:rFonts w:cs="Calibri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3">
    <w:name w:val="Medium Grid 1 Accent 3"/>
    <w:basedOn w:val="Standardowy"/>
    <w:uiPriority w:val="99"/>
    <w:rsid w:val="00D464CB"/>
    <w:rPr>
      <w:rFonts w:cs="Calibri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5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3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B7238-0D9E-429D-9086-CEBF2E5B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UDT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Graniastosłup</dc:subject>
  <dc:creator>Ania</dc:creator>
  <cp:keywords>prostopadłościan, objętość, pole powierzchni</cp:keywords>
  <cp:lastModifiedBy>Marek Jóźwiak</cp:lastModifiedBy>
  <cp:revision>8</cp:revision>
  <cp:lastPrinted>2013-08-26T00:26:00Z</cp:lastPrinted>
  <dcterms:created xsi:type="dcterms:W3CDTF">2013-09-01T13:48:00Z</dcterms:created>
  <dcterms:modified xsi:type="dcterms:W3CDTF">2013-09-01T14:42:00Z</dcterms:modified>
</cp:coreProperties>
</file>